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7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石仁祥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计算机22;医信22;软件22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计算机22;医信22;软件22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